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Tonraum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25965700" name="6d8fee90-cac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6392417" name="6d8fee90-cac6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Fitnessraum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2359787" name="b76e9b60-cac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4497510" name="b76e9b60-cac6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Spitalstrasse 20, 8630 Rüti</w:t>
          </w:r>
        </w:p>
        <w:p>
          <w:pPr>
            <w:spacing w:before="0" w:after="0"/>
          </w:pPr>
          <w:r>
            <w:t>606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